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王珊珊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8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动物实验生物安全与防护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(r300007—001)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